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16E6" w:rsidRDefault="002216E6" w:rsidP="002216E6"/>
    <w:p w:rsidR="00290949" w:rsidRPr="002216E6" w:rsidRDefault="002216E6" w:rsidP="002216E6">
      <w:pPr>
        <w:pStyle w:val="Titre1"/>
        <w:jc w:val="center"/>
        <w:rPr>
          <w:color w:val="000000" w:themeColor="text1"/>
        </w:rPr>
      </w:pPr>
      <w:r w:rsidRPr="002216E6">
        <w:rPr>
          <w:color w:val="000000" w:themeColor="text1"/>
        </w:rPr>
        <w:t>ATTESTATION D’ENGAGEMENT – CLAUSES SOCIALES ET ENVIRONNEMENTALES</w:t>
      </w:r>
    </w:p>
    <w:p w:rsidR="002216E6" w:rsidRDefault="002216E6"/>
    <w:tbl>
      <w:tblPr>
        <w:tblW w:w="8909"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09"/>
      </w:tblGrid>
      <w:tr w:rsidR="002216E6" w:rsidTr="00AB5681">
        <w:tblPrEx>
          <w:tblCellMar>
            <w:top w:w="0" w:type="dxa"/>
            <w:bottom w:w="0" w:type="dxa"/>
          </w:tblCellMar>
        </w:tblPrEx>
        <w:trPr>
          <w:trHeight w:val="6360"/>
        </w:trPr>
        <w:tc>
          <w:tcPr>
            <w:tcW w:w="8909" w:type="dxa"/>
          </w:tcPr>
          <w:p w:rsidR="002216E6" w:rsidRPr="00046477" w:rsidRDefault="002216E6" w:rsidP="002216E6">
            <w:pPr>
              <w:ind w:left="120"/>
              <w:rPr>
                <w:rFonts w:asciiTheme="majorHAnsi" w:hAnsiTheme="majorHAnsi" w:cstheme="majorHAnsi"/>
              </w:rPr>
            </w:pPr>
            <w:r w:rsidRPr="00046477">
              <w:rPr>
                <w:rFonts w:asciiTheme="majorHAnsi" w:hAnsiTheme="majorHAnsi" w:cstheme="majorHAnsi"/>
              </w:rPr>
              <w:t>Je soussigné(e),</w:t>
            </w:r>
          </w:p>
          <w:p w:rsidR="002216E6" w:rsidRPr="00046477" w:rsidRDefault="002216E6" w:rsidP="002216E6">
            <w:pPr>
              <w:ind w:left="120"/>
              <w:rPr>
                <w:rFonts w:asciiTheme="majorHAnsi" w:hAnsiTheme="majorHAnsi" w:cstheme="majorHAnsi"/>
              </w:rPr>
            </w:pPr>
            <w:proofErr w:type="gramStart"/>
            <w:r w:rsidRPr="00046477">
              <w:rPr>
                <w:rFonts w:asciiTheme="majorHAnsi" w:hAnsiTheme="majorHAnsi" w:cstheme="majorHAnsi"/>
              </w:rPr>
              <w:t>Nom :</w:t>
            </w:r>
            <w:proofErr w:type="gramEnd"/>
            <w:r w:rsidRPr="00046477">
              <w:rPr>
                <w:rFonts w:asciiTheme="majorHAnsi" w:hAnsiTheme="majorHAnsi" w:cstheme="majorHAnsi"/>
              </w:rPr>
              <w:t xml:space="preserve"> ………………………………………</w:t>
            </w:r>
          </w:p>
          <w:p w:rsidR="002216E6" w:rsidRPr="00046477" w:rsidRDefault="002216E6" w:rsidP="002216E6">
            <w:pPr>
              <w:ind w:left="120"/>
              <w:rPr>
                <w:rFonts w:asciiTheme="majorHAnsi" w:hAnsiTheme="majorHAnsi" w:cstheme="majorHAnsi"/>
              </w:rPr>
            </w:pPr>
            <w:proofErr w:type="gramStart"/>
            <w:r w:rsidRPr="00046477">
              <w:rPr>
                <w:rFonts w:asciiTheme="majorHAnsi" w:hAnsiTheme="majorHAnsi" w:cstheme="majorHAnsi"/>
              </w:rPr>
              <w:t>Fonction :</w:t>
            </w:r>
            <w:proofErr w:type="gramEnd"/>
            <w:r w:rsidRPr="00046477">
              <w:rPr>
                <w:rFonts w:asciiTheme="majorHAnsi" w:hAnsiTheme="majorHAnsi" w:cstheme="majorHAnsi"/>
              </w:rPr>
              <w:t xml:space="preserve"> …………………………………</w:t>
            </w:r>
          </w:p>
          <w:p w:rsidR="002216E6" w:rsidRPr="00046477" w:rsidRDefault="002216E6" w:rsidP="002216E6">
            <w:pPr>
              <w:ind w:left="120"/>
              <w:rPr>
                <w:rFonts w:asciiTheme="majorHAnsi" w:hAnsiTheme="majorHAnsi" w:cstheme="majorHAnsi"/>
              </w:rPr>
            </w:pPr>
            <w:r w:rsidRPr="00046477">
              <w:rPr>
                <w:rFonts w:asciiTheme="majorHAnsi" w:hAnsiTheme="majorHAnsi" w:cstheme="majorHAnsi"/>
              </w:rPr>
              <w:t xml:space="preserve">Agissant pour le compte de </w:t>
            </w:r>
            <w:proofErr w:type="gramStart"/>
            <w:r w:rsidRPr="00046477">
              <w:rPr>
                <w:rFonts w:asciiTheme="majorHAnsi" w:hAnsiTheme="majorHAnsi" w:cstheme="majorHAnsi"/>
              </w:rPr>
              <w:t>l’entreprise :</w:t>
            </w:r>
            <w:proofErr w:type="gramEnd"/>
            <w:r w:rsidRPr="00046477">
              <w:rPr>
                <w:rFonts w:asciiTheme="majorHAnsi" w:hAnsiTheme="majorHAnsi" w:cstheme="majorHAnsi"/>
              </w:rPr>
              <w:t xml:space="preserve"> …………………………………</w:t>
            </w:r>
          </w:p>
          <w:p w:rsidR="002216E6" w:rsidRPr="00046477" w:rsidRDefault="002216E6" w:rsidP="002216E6">
            <w:pPr>
              <w:ind w:left="120"/>
              <w:rPr>
                <w:rFonts w:asciiTheme="majorHAnsi" w:hAnsiTheme="majorHAnsi" w:cstheme="majorHAnsi"/>
              </w:rPr>
            </w:pPr>
            <w:r w:rsidRPr="00046477">
              <w:rPr>
                <w:rFonts w:asciiTheme="majorHAnsi" w:hAnsiTheme="majorHAnsi" w:cstheme="majorHAnsi"/>
              </w:rPr>
              <w:t>Titulaire du marché n°</w:t>
            </w:r>
            <w:proofErr w:type="gramStart"/>
            <w:r w:rsidRPr="00046477">
              <w:rPr>
                <w:rFonts w:asciiTheme="majorHAnsi" w:hAnsiTheme="majorHAnsi" w:cstheme="majorHAnsi"/>
              </w:rPr>
              <w:t>………..</w:t>
            </w:r>
            <w:proofErr w:type="gramEnd"/>
            <w:r w:rsidRPr="00046477">
              <w:rPr>
                <w:rFonts w:asciiTheme="majorHAnsi" w:hAnsiTheme="majorHAnsi" w:cstheme="majorHAnsi"/>
              </w:rPr>
              <w:t xml:space="preserve"> </w:t>
            </w:r>
            <w:proofErr w:type="gramStart"/>
            <w:r w:rsidRPr="00046477">
              <w:rPr>
                <w:rFonts w:asciiTheme="majorHAnsi" w:hAnsiTheme="majorHAnsi" w:cstheme="majorHAnsi"/>
              </w:rPr>
              <w:t>relatif</w:t>
            </w:r>
            <w:bookmarkStart w:id="0" w:name="_GoBack"/>
            <w:bookmarkEnd w:id="0"/>
            <w:proofErr w:type="gramEnd"/>
            <w:r w:rsidRPr="00046477">
              <w:rPr>
                <w:rFonts w:asciiTheme="majorHAnsi" w:hAnsiTheme="majorHAnsi" w:cstheme="majorHAnsi"/>
              </w:rPr>
              <w:t xml:space="preserve"> à : ……………………………………</w:t>
            </w:r>
          </w:p>
          <w:p w:rsidR="002216E6" w:rsidRDefault="002216E6" w:rsidP="002216E6">
            <w:pPr>
              <w:ind w:left="120"/>
            </w:pPr>
          </w:p>
          <w:p w:rsidR="002216E6" w:rsidRPr="00046477" w:rsidRDefault="002216E6" w:rsidP="00046477">
            <w:pPr>
              <w:pStyle w:val="Listepuces"/>
              <w:ind w:left="480"/>
              <w:jc w:val="both"/>
              <w:rPr>
                <w:rFonts w:asciiTheme="majorHAnsi" w:hAnsiTheme="majorHAnsi" w:cstheme="majorHAnsi"/>
              </w:rPr>
            </w:pPr>
            <w:r w:rsidRPr="00046477">
              <w:rPr>
                <w:rFonts w:asciiTheme="majorHAnsi" w:hAnsiTheme="majorHAnsi" w:cstheme="majorHAnsi"/>
              </w:rPr>
              <w:t>Atteste sur l'honneur m'engager à respecter, pendant toute la durée d'exécution du marché :</w:t>
            </w:r>
          </w:p>
          <w:p w:rsidR="002216E6" w:rsidRPr="00046477" w:rsidRDefault="002216E6" w:rsidP="00046477">
            <w:pPr>
              <w:pStyle w:val="Listepuces"/>
              <w:ind w:left="480"/>
              <w:jc w:val="both"/>
              <w:rPr>
                <w:rFonts w:asciiTheme="majorHAnsi" w:hAnsiTheme="majorHAnsi" w:cstheme="majorHAnsi"/>
              </w:rPr>
            </w:pPr>
            <w:proofErr w:type="gramStart"/>
            <w:r w:rsidRPr="00046477">
              <w:rPr>
                <w:rFonts w:asciiTheme="majorHAnsi" w:hAnsiTheme="majorHAnsi" w:cstheme="majorHAnsi"/>
              </w:rPr>
              <w:t>les</w:t>
            </w:r>
            <w:proofErr w:type="gramEnd"/>
            <w:r w:rsidRPr="00046477">
              <w:rPr>
                <w:rFonts w:asciiTheme="majorHAnsi" w:hAnsiTheme="majorHAnsi" w:cstheme="majorHAnsi"/>
              </w:rPr>
              <w:t xml:space="preserve"> dispositions relatives à la promotion de l’égalité femmes-hommes et à la lutte contre les discriminations, notamment par la mise en œuvre d’actions concrètes de sensibilisation, de recrutement inclusif ou d’insertion sociale.</w:t>
            </w:r>
          </w:p>
          <w:p w:rsidR="002216E6" w:rsidRDefault="002216E6" w:rsidP="002216E6">
            <w:pPr>
              <w:ind w:left="120"/>
            </w:pPr>
            <w:proofErr w:type="gramStart"/>
            <w:r w:rsidRPr="00046477">
              <w:rPr>
                <w:rFonts w:asciiTheme="majorHAnsi" w:hAnsiTheme="majorHAnsi" w:cstheme="majorHAnsi"/>
              </w:rPr>
              <w:t>les</w:t>
            </w:r>
            <w:proofErr w:type="gramEnd"/>
            <w:r w:rsidRPr="00046477">
              <w:rPr>
                <w:rFonts w:asciiTheme="majorHAnsi" w:hAnsiTheme="majorHAnsi" w:cstheme="majorHAnsi"/>
              </w:rPr>
              <w:t xml:space="preserve"> dispositions relatives à la prise en compte de considérations environnementales, notamment par la mise en œuvre de mesures de réduction de l’empreinte carbone, de gestion responsable des déchets, d’économies d’énergie ou d’utilisation de matériaux durables</w:t>
            </w:r>
            <w:r>
              <w:t>.</w:t>
            </w:r>
          </w:p>
        </w:tc>
      </w:tr>
    </w:tbl>
    <w:p w:rsidR="00290949" w:rsidRDefault="00290949"/>
    <w:p w:rsidR="00290949" w:rsidRDefault="00A25CB6">
      <w:r>
        <w:t>Fait à ……………………, le …………………</w:t>
      </w:r>
    </w:p>
    <w:p w:rsidR="00290949" w:rsidRDefault="00A25CB6">
      <w:r>
        <w:t>Signature : ______________________</w:t>
      </w:r>
    </w:p>
    <w:p w:rsidR="00290949" w:rsidRDefault="00A25CB6">
      <w:r>
        <w:t>(Nom, qualité, cachet de l’entreprise)</w:t>
      </w:r>
    </w:p>
    <w:p w:rsidR="002216E6" w:rsidRDefault="002216E6"/>
    <w:sectPr w:rsidR="002216E6" w:rsidSect="00034616">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5CB6" w:rsidRDefault="00A25CB6" w:rsidP="002216E6">
      <w:pPr>
        <w:spacing w:after="0" w:line="240" w:lineRule="auto"/>
      </w:pPr>
      <w:r>
        <w:separator/>
      </w:r>
    </w:p>
  </w:endnote>
  <w:endnote w:type="continuationSeparator" w:id="0">
    <w:p w:rsidR="00A25CB6" w:rsidRDefault="00A25CB6" w:rsidP="00221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5CB6" w:rsidRDefault="00A25CB6" w:rsidP="002216E6">
      <w:pPr>
        <w:spacing w:after="0" w:line="240" w:lineRule="auto"/>
      </w:pPr>
      <w:r>
        <w:separator/>
      </w:r>
    </w:p>
  </w:footnote>
  <w:footnote w:type="continuationSeparator" w:id="0">
    <w:p w:rsidR="00A25CB6" w:rsidRDefault="00A25CB6" w:rsidP="002216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6E6" w:rsidRDefault="002216E6">
    <w:pPr>
      <w:pStyle w:val="En-tte"/>
    </w:pPr>
    <w:bookmarkStart w:id="1" w:name="_Hlk62125806"/>
    <w:bookmarkStart w:id="2" w:name="_Hlk62125807"/>
    <w:r>
      <w:rPr>
        <w:noProof/>
        <w:lang w:eastAsia="fr-FR"/>
      </w:rPr>
      <w:drawing>
        <wp:anchor distT="0" distB="0" distL="114300" distR="114300" simplePos="0" relativeHeight="251659264" behindDoc="0" locked="0" layoutInCell="1" allowOverlap="1" wp14:anchorId="458ECC03" wp14:editId="12355AD8">
          <wp:simplePos x="0" y="0"/>
          <wp:positionH relativeFrom="column">
            <wp:posOffset>-203200</wp:posOffset>
          </wp:positionH>
          <wp:positionV relativeFrom="paragraph">
            <wp:posOffset>-400050</wp:posOffset>
          </wp:positionV>
          <wp:extent cx="1811020" cy="92710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xpertise France - Fond transparen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11020" cy="927100"/>
                  </a:xfrm>
                  <a:prstGeom prst="rect">
                    <a:avLst/>
                  </a:prstGeom>
                </pic:spPr>
              </pic:pic>
            </a:graphicData>
          </a:graphic>
        </wp:anchor>
      </w:drawing>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umros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umros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epuces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epuces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umros"/>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epuces"/>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46477"/>
    <w:rsid w:val="0006063C"/>
    <w:rsid w:val="0015074B"/>
    <w:rsid w:val="002216E6"/>
    <w:rsid w:val="00290949"/>
    <w:rsid w:val="0029639D"/>
    <w:rsid w:val="00326F90"/>
    <w:rsid w:val="00A25CB6"/>
    <w:rsid w:val="00AA1D8D"/>
    <w:rsid w:val="00AB5681"/>
    <w:rsid w:val="00B47730"/>
    <w:rsid w:val="00C2519A"/>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87BEEF"/>
  <w14:defaultImageDpi w14:val="300"/>
  <w15:docId w15:val="{E624BC8B-CBBF-41C8-804A-EB0972FC0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693F"/>
  </w:style>
  <w:style w:type="paragraph" w:styleId="Titre1">
    <w:name w:val="heading 1"/>
    <w:basedOn w:val="Normal"/>
    <w:next w:val="Normal"/>
    <w:link w:val="Titre1C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itre9">
    <w:name w:val="heading 9"/>
    <w:basedOn w:val="Normal"/>
    <w:next w:val="Normal"/>
    <w:link w:val="Titre9C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618BF"/>
    <w:pPr>
      <w:tabs>
        <w:tab w:val="center" w:pos="4680"/>
        <w:tab w:val="right" w:pos="9360"/>
      </w:tabs>
      <w:spacing w:after="0" w:line="240" w:lineRule="auto"/>
    </w:pPr>
  </w:style>
  <w:style w:type="character" w:customStyle="1" w:styleId="En-tteCar">
    <w:name w:val="En-tête Car"/>
    <w:basedOn w:val="Policepardfaut"/>
    <w:link w:val="En-tte"/>
    <w:uiPriority w:val="99"/>
    <w:rsid w:val="00E618BF"/>
  </w:style>
  <w:style w:type="paragraph" w:styleId="Pieddepage">
    <w:name w:val="footer"/>
    <w:basedOn w:val="Normal"/>
    <w:link w:val="PieddepageCar"/>
    <w:uiPriority w:val="99"/>
    <w:unhideWhenUsed/>
    <w:rsid w:val="00E618BF"/>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E618BF"/>
  </w:style>
  <w:style w:type="paragraph" w:styleId="Sansinterligne">
    <w:name w:val="No Spacing"/>
    <w:uiPriority w:val="1"/>
    <w:qFormat/>
    <w:rsid w:val="00FC693F"/>
    <w:pPr>
      <w:spacing w:after="0" w:line="240" w:lineRule="auto"/>
    </w:pPr>
  </w:style>
  <w:style w:type="character" w:customStyle="1" w:styleId="Titre1Car">
    <w:name w:val="Titre 1 Car"/>
    <w:basedOn w:val="Policepardfaut"/>
    <w:link w:val="Titre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FC693F"/>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FC693F"/>
    <w:rPr>
      <w:rFonts w:asciiTheme="majorHAnsi" w:eastAsiaTheme="majorEastAsia" w:hAnsiTheme="majorHAnsi" w:cstheme="majorBidi"/>
      <w:b/>
      <w:bCs/>
      <w:color w:val="4F81BD" w:themeColor="accent1"/>
    </w:rPr>
  </w:style>
  <w:style w:type="paragraph" w:styleId="Titre">
    <w:name w:val="Title"/>
    <w:basedOn w:val="Normal"/>
    <w:next w:val="Normal"/>
    <w:link w:val="TitreC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FC693F"/>
    <w:rPr>
      <w:rFonts w:asciiTheme="majorHAnsi" w:eastAsiaTheme="majorEastAsia" w:hAnsiTheme="majorHAnsi" w:cstheme="majorBidi"/>
      <w:i/>
      <w:iCs/>
      <w:color w:val="4F81BD" w:themeColor="accent1"/>
      <w:spacing w:val="15"/>
      <w:sz w:val="24"/>
      <w:szCs w:val="24"/>
    </w:rPr>
  </w:style>
  <w:style w:type="paragraph" w:styleId="Paragraphedeliste">
    <w:name w:val="List Paragraph"/>
    <w:basedOn w:val="Normal"/>
    <w:uiPriority w:val="34"/>
    <w:qFormat/>
    <w:rsid w:val="00FC693F"/>
    <w:pPr>
      <w:ind w:left="720"/>
      <w:contextualSpacing/>
    </w:pPr>
  </w:style>
  <w:style w:type="paragraph" w:styleId="Corpsdetexte">
    <w:name w:val="Body Text"/>
    <w:basedOn w:val="Normal"/>
    <w:link w:val="CorpsdetexteCar"/>
    <w:uiPriority w:val="99"/>
    <w:unhideWhenUsed/>
    <w:rsid w:val="00AA1D8D"/>
    <w:pPr>
      <w:spacing w:after="120"/>
    </w:pPr>
  </w:style>
  <w:style w:type="character" w:customStyle="1" w:styleId="CorpsdetexteCar">
    <w:name w:val="Corps de texte Car"/>
    <w:basedOn w:val="Policepardfaut"/>
    <w:link w:val="Corpsdetexte"/>
    <w:uiPriority w:val="99"/>
    <w:rsid w:val="00AA1D8D"/>
  </w:style>
  <w:style w:type="paragraph" w:styleId="Corpsdetexte2">
    <w:name w:val="Body Text 2"/>
    <w:basedOn w:val="Normal"/>
    <w:link w:val="Corpsdetexte2Car"/>
    <w:uiPriority w:val="99"/>
    <w:unhideWhenUsed/>
    <w:rsid w:val="00AA1D8D"/>
    <w:pPr>
      <w:spacing w:after="120" w:line="480" w:lineRule="auto"/>
    </w:pPr>
  </w:style>
  <w:style w:type="character" w:customStyle="1" w:styleId="Corpsdetexte2Car">
    <w:name w:val="Corps de texte 2 Car"/>
    <w:basedOn w:val="Policepardfaut"/>
    <w:link w:val="Corpsdetexte2"/>
    <w:uiPriority w:val="99"/>
    <w:rsid w:val="00AA1D8D"/>
  </w:style>
  <w:style w:type="paragraph" w:styleId="Corpsdetexte3">
    <w:name w:val="Body Text 3"/>
    <w:basedOn w:val="Normal"/>
    <w:link w:val="Corpsdetexte3Car"/>
    <w:uiPriority w:val="99"/>
    <w:unhideWhenUsed/>
    <w:rsid w:val="00AA1D8D"/>
    <w:pPr>
      <w:spacing w:after="120"/>
    </w:pPr>
    <w:rPr>
      <w:sz w:val="16"/>
      <w:szCs w:val="16"/>
    </w:rPr>
  </w:style>
  <w:style w:type="character" w:customStyle="1" w:styleId="Corpsdetexte3Car">
    <w:name w:val="Corps de texte 3 Car"/>
    <w:basedOn w:val="Policepardfaut"/>
    <w:link w:val="Corpsdetexte3"/>
    <w:uiPriority w:val="99"/>
    <w:rsid w:val="00AA1D8D"/>
    <w:rPr>
      <w:sz w:val="16"/>
      <w:szCs w:val="16"/>
    </w:rPr>
  </w:style>
  <w:style w:type="paragraph" w:styleId="Liste">
    <w:name w:val="List"/>
    <w:basedOn w:val="Normal"/>
    <w:uiPriority w:val="99"/>
    <w:unhideWhenUsed/>
    <w:rsid w:val="00AA1D8D"/>
    <w:pPr>
      <w:ind w:left="360" w:hanging="360"/>
      <w:contextualSpacing/>
    </w:pPr>
  </w:style>
  <w:style w:type="paragraph" w:styleId="Liste2">
    <w:name w:val="List 2"/>
    <w:basedOn w:val="Normal"/>
    <w:uiPriority w:val="99"/>
    <w:unhideWhenUsed/>
    <w:rsid w:val="00326F90"/>
    <w:pPr>
      <w:ind w:left="720" w:hanging="360"/>
      <w:contextualSpacing/>
    </w:pPr>
  </w:style>
  <w:style w:type="paragraph" w:styleId="Liste3">
    <w:name w:val="List 3"/>
    <w:basedOn w:val="Normal"/>
    <w:uiPriority w:val="99"/>
    <w:unhideWhenUsed/>
    <w:rsid w:val="00326F90"/>
    <w:pPr>
      <w:ind w:left="1080" w:hanging="360"/>
      <w:contextualSpacing/>
    </w:pPr>
  </w:style>
  <w:style w:type="paragraph" w:styleId="Listepuces">
    <w:name w:val="List Bullet"/>
    <w:basedOn w:val="Normal"/>
    <w:uiPriority w:val="99"/>
    <w:unhideWhenUsed/>
    <w:rsid w:val="00326F90"/>
    <w:pPr>
      <w:numPr>
        <w:numId w:val="1"/>
      </w:numPr>
      <w:contextualSpacing/>
    </w:pPr>
  </w:style>
  <w:style w:type="paragraph" w:styleId="Listepuces2">
    <w:name w:val="List Bullet 2"/>
    <w:basedOn w:val="Normal"/>
    <w:uiPriority w:val="99"/>
    <w:unhideWhenUsed/>
    <w:rsid w:val="00326F90"/>
    <w:pPr>
      <w:numPr>
        <w:numId w:val="2"/>
      </w:numPr>
      <w:contextualSpacing/>
    </w:pPr>
  </w:style>
  <w:style w:type="paragraph" w:styleId="Listepuces3">
    <w:name w:val="List Bullet 3"/>
    <w:basedOn w:val="Normal"/>
    <w:uiPriority w:val="99"/>
    <w:unhideWhenUsed/>
    <w:rsid w:val="00326F90"/>
    <w:pPr>
      <w:numPr>
        <w:numId w:val="3"/>
      </w:numPr>
      <w:contextualSpacing/>
    </w:pPr>
  </w:style>
  <w:style w:type="paragraph" w:styleId="Listenumros">
    <w:name w:val="List Number"/>
    <w:basedOn w:val="Normal"/>
    <w:uiPriority w:val="99"/>
    <w:unhideWhenUsed/>
    <w:rsid w:val="00326F90"/>
    <w:pPr>
      <w:numPr>
        <w:numId w:val="5"/>
      </w:numPr>
      <w:contextualSpacing/>
    </w:pPr>
  </w:style>
  <w:style w:type="paragraph" w:styleId="Listenumros2">
    <w:name w:val="List Number 2"/>
    <w:basedOn w:val="Normal"/>
    <w:uiPriority w:val="99"/>
    <w:unhideWhenUsed/>
    <w:rsid w:val="0029639D"/>
    <w:pPr>
      <w:numPr>
        <w:numId w:val="6"/>
      </w:numPr>
      <w:contextualSpacing/>
    </w:pPr>
  </w:style>
  <w:style w:type="paragraph" w:styleId="Listenumros3">
    <w:name w:val="List Number 3"/>
    <w:basedOn w:val="Normal"/>
    <w:uiPriority w:val="99"/>
    <w:unhideWhenUsed/>
    <w:rsid w:val="0029639D"/>
    <w:pPr>
      <w:numPr>
        <w:numId w:val="7"/>
      </w:numPr>
      <w:contextualSpacing/>
    </w:pPr>
  </w:style>
  <w:style w:type="paragraph" w:styleId="Listecontinue">
    <w:name w:val="List Continue"/>
    <w:basedOn w:val="Normal"/>
    <w:uiPriority w:val="99"/>
    <w:unhideWhenUsed/>
    <w:rsid w:val="0029639D"/>
    <w:pPr>
      <w:spacing w:after="120"/>
      <w:ind w:left="360"/>
      <w:contextualSpacing/>
    </w:pPr>
  </w:style>
  <w:style w:type="paragraph" w:styleId="Listecontinue2">
    <w:name w:val="List Continue 2"/>
    <w:basedOn w:val="Normal"/>
    <w:uiPriority w:val="99"/>
    <w:unhideWhenUsed/>
    <w:rsid w:val="0029639D"/>
    <w:pPr>
      <w:spacing w:after="120"/>
      <w:ind w:left="720"/>
      <w:contextualSpacing/>
    </w:pPr>
  </w:style>
  <w:style w:type="paragraph" w:styleId="Listecontinue3">
    <w:name w:val="List Continue 3"/>
    <w:basedOn w:val="Normal"/>
    <w:uiPriority w:val="99"/>
    <w:unhideWhenUsed/>
    <w:rsid w:val="0029639D"/>
    <w:pPr>
      <w:spacing w:after="120"/>
      <w:ind w:left="1080"/>
      <w:contextualSpacing/>
    </w:pPr>
  </w:style>
  <w:style w:type="paragraph" w:styleId="Textedemacro">
    <w:name w:val="macro"/>
    <w:link w:val="TextedemacroC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xtedemacroCar">
    <w:name w:val="Texte de macro Car"/>
    <w:basedOn w:val="Policepardfaut"/>
    <w:link w:val="Textedemacro"/>
    <w:uiPriority w:val="99"/>
    <w:rsid w:val="0029639D"/>
    <w:rPr>
      <w:rFonts w:ascii="Courier" w:hAnsi="Courier"/>
      <w:sz w:val="20"/>
      <w:szCs w:val="20"/>
    </w:rPr>
  </w:style>
  <w:style w:type="paragraph" w:styleId="Citation">
    <w:name w:val="Quote"/>
    <w:basedOn w:val="Normal"/>
    <w:next w:val="Normal"/>
    <w:link w:val="CitationCar"/>
    <w:uiPriority w:val="29"/>
    <w:qFormat/>
    <w:rsid w:val="00FC693F"/>
    <w:rPr>
      <w:i/>
      <w:iCs/>
      <w:color w:val="000000" w:themeColor="text1"/>
    </w:rPr>
  </w:style>
  <w:style w:type="character" w:customStyle="1" w:styleId="CitationCar">
    <w:name w:val="Citation Car"/>
    <w:basedOn w:val="Policepardfaut"/>
    <w:link w:val="Citation"/>
    <w:uiPriority w:val="29"/>
    <w:rsid w:val="00FC693F"/>
    <w:rPr>
      <w:i/>
      <w:iCs/>
      <w:color w:val="000000" w:themeColor="text1"/>
    </w:rPr>
  </w:style>
  <w:style w:type="character" w:customStyle="1" w:styleId="Titre4Car">
    <w:name w:val="Titre 4 Car"/>
    <w:basedOn w:val="Policepardfaut"/>
    <w:link w:val="Titre4"/>
    <w:uiPriority w:val="9"/>
    <w:semiHidden/>
    <w:rsid w:val="00FC693F"/>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FC693F"/>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FC693F"/>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FC693F"/>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FC693F"/>
    <w:rPr>
      <w:rFonts w:asciiTheme="majorHAnsi" w:eastAsiaTheme="majorEastAsia" w:hAnsiTheme="majorHAnsi" w:cstheme="majorBidi"/>
      <w:color w:val="4F81BD" w:themeColor="accent1"/>
      <w:sz w:val="20"/>
      <w:szCs w:val="20"/>
    </w:rPr>
  </w:style>
  <w:style w:type="character" w:customStyle="1" w:styleId="Titre9Car">
    <w:name w:val="Titre 9 Car"/>
    <w:basedOn w:val="Policepardfaut"/>
    <w:link w:val="Titre9"/>
    <w:uiPriority w:val="9"/>
    <w:semiHidden/>
    <w:rsid w:val="00FC693F"/>
    <w:rPr>
      <w:rFonts w:asciiTheme="majorHAnsi" w:eastAsiaTheme="majorEastAsia" w:hAnsiTheme="majorHAnsi" w:cstheme="majorBidi"/>
      <w:i/>
      <w:iCs/>
      <w:color w:val="404040" w:themeColor="text1" w:themeTint="BF"/>
      <w:sz w:val="20"/>
      <w:szCs w:val="20"/>
    </w:rPr>
  </w:style>
  <w:style w:type="paragraph" w:styleId="Lgende">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lev">
    <w:name w:val="Strong"/>
    <w:basedOn w:val="Policepardfaut"/>
    <w:uiPriority w:val="22"/>
    <w:qFormat/>
    <w:rsid w:val="00FC693F"/>
    <w:rPr>
      <w:b/>
      <w:bCs/>
    </w:rPr>
  </w:style>
  <w:style w:type="character" w:styleId="Accentuation">
    <w:name w:val="Emphasis"/>
    <w:basedOn w:val="Policepardfaut"/>
    <w:uiPriority w:val="20"/>
    <w:qFormat/>
    <w:rsid w:val="00FC693F"/>
    <w:rPr>
      <w:i/>
      <w:iCs/>
    </w:rPr>
  </w:style>
  <w:style w:type="paragraph" w:styleId="Citationintense">
    <w:name w:val="Intense Quote"/>
    <w:basedOn w:val="Normal"/>
    <w:next w:val="Normal"/>
    <w:link w:val="CitationintenseC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FC693F"/>
    <w:rPr>
      <w:b/>
      <w:bCs/>
      <w:i/>
      <w:iCs/>
      <w:color w:val="4F81BD" w:themeColor="accent1"/>
    </w:rPr>
  </w:style>
  <w:style w:type="character" w:styleId="Emphaseple">
    <w:name w:val="Subtle Emphasis"/>
    <w:basedOn w:val="Policepardfaut"/>
    <w:uiPriority w:val="19"/>
    <w:qFormat/>
    <w:rsid w:val="00FC693F"/>
    <w:rPr>
      <w:i/>
      <w:iCs/>
      <w:color w:val="808080" w:themeColor="text1" w:themeTint="7F"/>
    </w:rPr>
  </w:style>
  <w:style w:type="character" w:styleId="Emphaseintense">
    <w:name w:val="Intense Emphasis"/>
    <w:basedOn w:val="Policepardfaut"/>
    <w:uiPriority w:val="21"/>
    <w:qFormat/>
    <w:rsid w:val="00FC693F"/>
    <w:rPr>
      <w:b/>
      <w:bCs/>
      <w:i/>
      <w:iCs/>
      <w:color w:val="4F81BD" w:themeColor="accent1"/>
    </w:rPr>
  </w:style>
  <w:style w:type="character" w:styleId="Rfrenceple">
    <w:name w:val="Subtle Reference"/>
    <w:basedOn w:val="Policepardfaut"/>
    <w:uiPriority w:val="31"/>
    <w:qFormat/>
    <w:rsid w:val="00FC693F"/>
    <w:rPr>
      <w:smallCaps/>
      <w:color w:val="C0504D" w:themeColor="accent2"/>
      <w:u w:val="single"/>
    </w:rPr>
  </w:style>
  <w:style w:type="character" w:styleId="Rfrenceintense">
    <w:name w:val="Intense Reference"/>
    <w:basedOn w:val="Policepardfaut"/>
    <w:uiPriority w:val="32"/>
    <w:qFormat/>
    <w:rsid w:val="00FC693F"/>
    <w:rPr>
      <w:b/>
      <w:bCs/>
      <w:smallCaps/>
      <w:color w:val="C0504D" w:themeColor="accent2"/>
      <w:spacing w:val="5"/>
      <w:u w:val="single"/>
    </w:rPr>
  </w:style>
  <w:style w:type="character" w:styleId="Titredulivre">
    <w:name w:val="Book Title"/>
    <w:basedOn w:val="Policepardfaut"/>
    <w:uiPriority w:val="33"/>
    <w:qFormat/>
    <w:rsid w:val="00FC693F"/>
    <w:rPr>
      <w:b/>
      <w:bCs/>
      <w:smallCaps/>
      <w:spacing w:val="5"/>
    </w:rPr>
  </w:style>
  <w:style w:type="paragraph" w:styleId="En-ttedetabledesmatires">
    <w:name w:val="TOC Heading"/>
    <w:basedOn w:val="Titre1"/>
    <w:next w:val="Normal"/>
    <w:uiPriority w:val="39"/>
    <w:semiHidden/>
    <w:unhideWhenUsed/>
    <w:qFormat/>
    <w:rsid w:val="00FC693F"/>
    <w:pPr>
      <w:outlineLvl w:val="9"/>
    </w:pPr>
  </w:style>
  <w:style w:type="table" w:styleId="Grilledutableau">
    <w:name w:val="Table Grid"/>
    <w:basedOn w:val="Tableau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rameclaire-Accent2">
    <w:name w:val="Light Shading Accent 2"/>
    <w:basedOn w:val="Tableau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Trameclaire-Accent3">
    <w:name w:val="Light Shading Accent 3"/>
    <w:basedOn w:val="Tableau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Trameclaire-Accent4">
    <w:name w:val="Light Shading Accent 4"/>
    <w:basedOn w:val="Tableau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Trameclaire-Accent5">
    <w:name w:val="Light Shading Accent 5"/>
    <w:basedOn w:val="Tableau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Trameclaire-Accent6">
    <w:name w:val="Light Shading Accent 6"/>
    <w:basedOn w:val="Tableau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
    <w:name w:val="Light List"/>
    <w:basedOn w:val="Tableau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eclaire-Accent2">
    <w:name w:val="Light List Accent 2"/>
    <w:basedOn w:val="Tableau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eclaire-Accent3">
    <w:name w:val="Light List Accent 3"/>
    <w:basedOn w:val="Tableau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eclaire-Accent4">
    <w:name w:val="Light List Accent 4"/>
    <w:basedOn w:val="Tableau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eclaire-Accent5">
    <w:name w:val="Light List Accent 5"/>
    <w:basedOn w:val="Tableau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eclaire-Accent6">
    <w:name w:val="Light List Accent 6"/>
    <w:basedOn w:val="Tableau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Grilleclaire">
    <w:name w:val="Light Grid"/>
    <w:basedOn w:val="Tableau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Grilleclaire-Accent1">
    <w:name w:val="Light Grid Accent 1"/>
    <w:basedOn w:val="Tableau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Grilleclaire-Accent2">
    <w:name w:val="Light Grid Accent 2"/>
    <w:basedOn w:val="Tableau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Grilleclaire-Accent3">
    <w:name w:val="Light Grid Accent 3"/>
    <w:basedOn w:val="Tableau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Grilleclaire-Accent4">
    <w:name w:val="Light Grid Accent 4"/>
    <w:basedOn w:val="Tableau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Grilleclaire-Accent5">
    <w:name w:val="Light Grid Accent 5"/>
    <w:basedOn w:val="Tableau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Grilleclaire-Accent6">
    <w:name w:val="Light Grid Accent 6"/>
    <w:basedOn w:val="Tableau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Tramemoyenne1">
    <w:name w:val="Medium Shading 1"/>
    <w:basedOn w:val="Tableau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ramemoyenne1-Accent1">
    <w:name w:val="Medium Shading 1 Accent 1"/>
    <w:basedOn w:val="Tableau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Tramemoyenne1-Accent2">
    <w:name w:val="Medium Shading 1 Accent 2"/>
    <w:basedOn w:val="Tableau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Tramemoyenne1-Accent3">
    <w:name w:val="Medium Shading 1 Accent 3"/>
    <w:basedOn w:val="Tableau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Tramemoyenne1-Accent4">
    <w:name w:val="Medium Shading 1 Accent 4"/>
    <w:basedOn w:val="Tableau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Tramemoyenne1-Accent5">
    <w:name w:val="Medium Shading 1 Accent 5"/>
    <w:basedOn w:val="Tableau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Tramemoyenne1-Accent6">
    <w:name w:val="Medium Shading 1 Accent 6"/>
    <w:basedOn w:val="Tableau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Tramemoyenne2">
    <w:name w:val="Medium Shading 2"/>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emoyenne1">
    <w:name w:val="Medium List 1"/>
    <w:basedOn w:val="Tableau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emoyenne1-Accent1">
    <w:name w:val="Medium List 1 Accent 1"/>
    <w:basedOn w:val="Tableau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emoyenne1-Accent2">
    <w:name w:val="Medium List 1 Accent 2"/>
    <w:basedOn w:val="Tableau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Listemoyenne1-Accent3">
    <w:name w:val="Medium List 1 Accent 3"/>
    <w:basedOn w:val="Tableau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stemoyenne1-Accent4">
    <w:name w:val="Medium List 1 Accent 4"/>
    <w:basedOn w:val="Tableau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Listemoyenne1-Accent5">
    <w:name w:val="Medium List 1 Accent 5"/>
    <w:basedOn w:val="Tableau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stemoyenne1-Accent6">
    <w:name w:val="Medium List 1 Accent 6"/>
    <w:basedOn w:val="Tableau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Listemoyenne2">
    <w:name w:val="Medium List 2"/>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1">
    <w:name w:val="Medium List 2 Accent 1"/>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2">
    <w:name w:val="Medium List 2 Accent 2"/>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3">
    <w:name w:val="Medium List 2 Accent 3"/>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4">
    <w:name w:val="Medium List 2 Accent 4"/>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5">
    <w:name w:val="Medium List 2 Accent 5"/>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6">
    <w:name w:val="Medium List 2 Accent 6"/>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rillemoyenne1">
    <w:name w:val="Medium Grid 1"/>
    <w:basedOn w:val="Tableau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moyenne1-Accent1">
    <w:name w:val="Medium Grid 1 Accent 1"/>
    <w:basedOn w:val="Tableau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llemoyenne1-Accent2">
    <w:name w:val="Medium Grid 1 Accent 2"/>
    <w:basedOn w:val="Tableau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llemoyenne1-Accent3">
    <w:name w:val="Medium Grid 1 Accent 3"/>
    <w:basedOn w:val="Tableau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llemoyenne1-Accent4">
    <w:name w:val="Medium Grid 1 Accent 4"/>
    <w:basedOn w:val="Tableau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llemoyenne1-Accent5">
    <w:name w:val="Medium Grid 1 Accent 5"/>
    <w:basedOn w:val="Tableau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llemoyenne1-Accent6">
    <w:name w:val="Medium Grid 1 Accent 6"/>
    <w:basedOn w:val="Tableau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Grillemoyenne2">
    <w:name w:val="Medium Grid 2"/>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rillemoyenne2-Accent1">
    <w:name w:val="Medium Grid 2 Accent 1"/>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Grillemoyenne2-Accent2">
    <w:name w:val="Medium Grid 2 Accent 2"/>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Grillemoyenne2-Accent3">
    <w:name w:val="Medium Grid 2 Accent 3"/>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Grillemoyenne2-Accent5">
    <w:name w:val="Medium Grid 2 Accent 5"/>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llemoyenne2-Accent6">
    <w:name w:val="Medium Grid 2 Accent 6"/>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Grillemoyenne3">
    <w:name w:val="Medium Grid 3"/>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rillemoyenne3-Accent1">
    <w:name w:val="Medium Grid 3 Accent 1"/>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Grillemoyenne3-Accent2">
    <w:name w:val="Medium Grid 3 Accent 2"/>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Grillemoyenne3-Accent3">
    <w:name w:val="Medium Grid 3 Accent 3"/>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Grillemoyenne3-Accent4">
    <w:name w:val="Medium Grid 3 Accent 4"/>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Grillemoyenne3-Accent5">
    <w:name w:val="Medium Grid 3 Accent 5"/>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Grillemoyenne3-Accent6">
    <w:name w:val="Medium Grid 3 Accent 6"/>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efonce">
    <w:name w:val="Dark List"/>
    <w:basedOn w:val="Tableau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efonce-Accent1">
    <w:name w:val="Dark List Accent 1"/>
    <w:basedOn w:val="Tableau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Listefonce-Accent2">
    <w:name w:val="Dark List Accent 2"/>
    <w:basedOn w:val="Tableau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Listefonce-Accent3">
    <w:name w:val="Dark List Accent 3"/>
    <w:basedOn w:val="Tableau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Listefonce-Accent4">
    <w:name w:val="Dark List Accent 4"/>
    <w:basedOn w:val="Tableau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Listefonce-Accent5">
    <w:name w:val="Dark List Accent 5"/>
    <w:basedOn w:val="Tableau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Listefonce-Accent6">
    <w:name w:val="Dark List Accent 6"/>
    <w:basedOn w:val="Tableau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Tramecouleur">
    <w:name w:val="Colorful Shading"/>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Tramecouleur-Accent1">
    <w:name w:val="Colorful Shading Accent 1"/>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Tramecouleur-Accent2">
    <w:name w:val="Colorful Shading Accent 2"/>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Tramecouleur-Accent3">
    <w:name w:val="Colorful Shading Accent 3"/>
    <w:basedOn w:val="Tableau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Tramecouleur-Accent4">
    <w:name w:val="Colorful Shading Accent 4"/>
    <w:basedOn w:val="Tableau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Tramecouleur-Accent5">
    <w:name w:val="Colorful Shading Accent 5"/>
    <w:basedOn w:val="Tableau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Tramecouleur-Accent6">
    <w:name w:val="Colorful Shading Accent 6"/>
    <w:basedOn w:val="Tableau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Listecouleur">
    <w:name w:val="Colorful List"/>
    <w:basedOn w:val="Tableau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ecouleur-Accent1">
    <w:name w:val="Colorful List Accent 1"/>
    <w:basedOn w:val="Tableau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stecouleur-Accent2">
    <w:name w:val="Colorful List Accent 2"/>
    <w:basedOn w:val="Tableau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Listecouleur-Accent3">
    <w:name w:val="Colorful List Accent 3"/>
    <w:basedOn w:val="Tableau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Listecouleur-Accent4">
    <w:name w:val="Colorful List Accent 4"/>
    <w:basedOn w:val="Tableau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Listecouleur-Accent5">
    <w:name w:val="Colorful List Accent 5"/>
    <w:basedOn w:val="Tableau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ecouleur-Accent6">
    <w:name w:val="Colorful List Accent 6"/>
    <w:basedOn w:val="Tableau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Grillecouleur">
    <w:name w:val="Colorful Grid"/>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couleur-Accent1">
    <w:name w:val="Colorful Grid Accent 1"/>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llecouleur-Accent2">
    <w:name w:val="Colorful Grid Accent 2"/>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llecouleur-Accent3">
    <w:name w:val="Colorful Grid Accent 3"/>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llecouleur-Accent4">
    <w:name w:val="Colorful Grid Accent 4"/>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llecouleur-Accent5">
    <w:name w:val="Colorful Grid Accent 5"/>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llecouleur-Accent6">
    <w:name w:val="Colorful Grid Accent 6"/>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A1266-0165-4F1C-991D-829023E54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143</Words>
  <Characters>789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Irvika LEDAGA</cp:lastModifiedBy>
  <cp:revision>5</cp:revision>
  <dcterms:created xsi:type="dcterms:W3CDTF">2013-12-23T23:15:00Z</dcterms:created>
  <dcterms:modified xsi:type="dcterms:W3CDTF">2025-06-17T07:10:00Z</dcterms:modified>
  <cp:category/>
</cp:coreProperties>
</file>